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0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50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(031414—046)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（省中西）中医养生22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中西临22（省中西）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（省中西）中医养生22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（省中西）中医养生22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（省中西）中医养生22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中医养生22（省中西）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(031414—046)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（省中西）中医养生22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中西临22（省中西）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外科学总论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(031634—002)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（省中西）中医养生22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(031625—003)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（省中西）中医养生22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（省中西）中医养生22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中医养生22（省中西）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