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0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司誉豪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0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老年康复学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养老231;养老232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