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丁宁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71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常见病针灸辨治思路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