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23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中医药文献研究院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蔡芷辰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423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本草经典选读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(042353—002)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本草经典选读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(042353—002)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