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范崇峰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6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《说文解字》导读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