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4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中医药文献研究院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王进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1~16周</w:t>
      </w:r>
    </w:p>
    <w:bookmarkStart w:id="1" w:name="4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世界遗产导读与鉴赏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世界遗产导读与鉴赏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全校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世界遗产导读与鉴赏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中国儒医文脉与赏析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2025级新生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世界遗产导读与鉴赏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(r290012—003)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中医九25;中药九25;中药九（屠呦呦班）25;中西临九25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