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4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中医药文献研究院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曹宜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8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本草经典选读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本草经典选读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中药221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《本草纲目》导读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(r400035—001)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