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85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吴承艳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85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历代止痛方药精讲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