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78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2023-2024-1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食品质量与安全（联合办学）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食品231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1478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学术英语Ⅰ-英语综合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李婷婷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学术英语Ⅰ-英语综合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(100153—007)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林秋芳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袁建军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学术英语Ⅰ-英语综合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李婷婷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学术英语Ⅰ-英语综合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(100153—007)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林秋芳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学术英语Ⅰ-实践与应用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Richard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学术英语Ⅰ-实践与应用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Christina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大学化学Ⅰ-part1（无机）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朱敏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袁建军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大学化学Ⅰ-part1（无机）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朱敏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高等数学Ⅱ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(022426—001)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袁建军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学术英语Ⅰ-英语综合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李婷婷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学术英语Ⅰ-英语综合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(100153—007)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林秋芳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学术英语Ⅰ-实践与应用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Richard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学术英语Ⅰ-实践与应用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(100155—008)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Christina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杨志光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学术英语Ⅰ-英语综合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(100153—003)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李婷婷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学术英语Ⅰ-英语综合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(100153—007)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林秋芳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学术英语Ⅰ-口语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Richard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学术英语Ⅰ-口语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(100154—008)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Christina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大学化学Ⅰ-part1（无机）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4~5,7,14~17周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(280122—014)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泰州-操场1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体育1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食品质量与安全专业导论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(041513—001)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潘扬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学术英语Ⅰ-口语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(100154—003)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Richard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学术英语Ⅰ-口语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(100154—008)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Christina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大学化学Ⅰ-part1（无机）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(048066—001)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4~5,7,14~17周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形势与政策(一)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移敏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