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2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食品质量与安全（联合办学）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食品222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72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陆跃/于莉英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科学技能与交流(ScientificSkillsandCommunication)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李昭苏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食品感官评价与消费者行为(Sensory Evaluation and Consumer Behaviour)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陆跃/于莉英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科学技能与交流(ScientificSkillsandCommunication)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食品感官评价与消费者行为(Sensory Evaluation and Consumer Behaviour)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吴薛明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王以爽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陈涯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韦源青/苏华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韦源青/苏华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