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7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生制药235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477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Richard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Christina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吴佩琪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吴佩琪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杨志光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路云龙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吴佩琪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路云龙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韦源青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Richard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(100154—006)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Christina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吴佩琪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李婷婷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路云龙/孙善亮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Richard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Christina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路云龙/孙善亮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Richard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(100155—006)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Christina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