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6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6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杨志光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(100154—005)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物理学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(022513—004)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陈亮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付廷明/陈量量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王欣彤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(100153—005)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Richard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学术英语Ⅰ-实践与应用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(100155—005)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10~14周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Christina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(040310*—001)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付廷明/陈量量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