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5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生制药233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5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黄一静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(120903—008)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黄一静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吕晓景/孙善亮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(040651—003)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陈建平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泰州-综合楼514-无机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吕晓景/孙善亮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