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4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生制药232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4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朱敏/唐敏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泰州-J2-307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(040310—003)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朱敏/唐敏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李思蒙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泰州-J2-205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5~7(单),8~11周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杨晨茜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