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473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生制药231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4~17周</w:t>
      </w:r>
    </w:p>
    <w:bookmarkStart w:id="1" w:name="1473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药用拉丁语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(040651—001)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李思蒙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大学化学基础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韦源青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(048069—001)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泰州-J3-513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张弦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4~5,7~10周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邹飞飞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(040228—001)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泰州-J2-305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朱敏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5~7(单),8~16周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朱敏/唐敏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4~5,7~10周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(021815—001)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11~15周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邹飞飞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大学英语基础课程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4~5,7~16周 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思想道德与法治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(400251—009)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谢晗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无机化学实验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5~7(单),8~16周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泰州-药学类实验室-1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朱敏/唐敏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         
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5~7(单),8~11周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         
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邹飞飞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(280122—009)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大学生职业生涯规划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(200006—009)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4~5,7~8周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刁荟文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徐圆圆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         
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5~7(单),8~11周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沈秋红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微生物与免疫学实验         
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(120917—001)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12~16周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泰州-医学类实验室-1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邹飞飞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大学生心理健康教育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(120903—009)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泰州-J2-303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徐圆圆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生物制药专业导论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(041411—001)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泰州-J2-316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潘扬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军事理论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(280128—009)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张佳佳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高等数学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(022401—002)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严达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形势与政策(一)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(110031—001)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13~15周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移敏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