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陈静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陈静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王法琴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陈静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王法琴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王荣根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泰州-综合楼412-分析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盛恩泽/朱安宏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陈静/陈超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顾柏平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王荣根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泰州-综合楼412-分析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盛恩泽/朱安宏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陈静/陈超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顾柏平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网络教师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