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杨婧婧/侯继伟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杨婧婧/侯继伟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病理生理学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(130115—001)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王旺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(021723—001)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泰州-综合楼404-生化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杨婧婧/侯继伟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顾柏平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盛恩泽/朱安宏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侯继伟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(040442—001)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泰州-综合楼406 分析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盛恩泽/朱安宏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杨婧婧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侯继伟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公共管理学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(010597—001)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(040427—001)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