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生制药214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3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张芳/崔鹤/王歆竹/刘春美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张芳/崔鹤/王歆竹/刘春美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刘任俊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刘任俊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陈继超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波谱学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梁侨丽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陈继超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波谱学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梁侨丽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