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医药市场营销学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(010702—003)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科研设计与科技写作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(041204—003)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郭建明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波谱学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梁侨丽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刘任俊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刘任俊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陈继超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张芳/胡珀/潘自皓/吴薛明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樊文玲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新药研制与报批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(041509—004)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陈继超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生物技术实验Ⅰ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张芳/胡珀/潘自皓/吴薛明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