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生制药202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92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刘春美/陈景/王歆竹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刘春美/陈景/王歆竹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刘春美/陈景/王歆竹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刘春美/陈景/王歆竹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刘春美/陈景/王歆竹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