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生制药201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1~13周</w:t>
      </w:r>
    </w:p>
    <w:bookmarkStart w:id="1" w:name="92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潘扬/潘自皓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胡珀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潘扬/潘自皓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生物制药设备与工厂设计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潘扬/潘自皓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生物药物分析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(040918—001)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生物制药设备与工厂设计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王歆竹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潘扬/潘自皓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吴媛媛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(041061—001)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潘扬/潘自皓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王宇华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ICH药物研发指南概论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吴媛媛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