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(021609—001)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张毅/耿婷/黄晓晨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张毅/耿婷/黄晓晨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工程制图与计算机辅助制图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(040059—001)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10~12,14~17周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泰州-综合楼510-有机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李贺敏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张丽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仪器分析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(041111—001)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张毅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14~16周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