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戴炜辰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苗筠杰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化工仪表与自动控制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涂清波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吕志阳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(1学时)  泰州-J2-213  尹少平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(1学时)  泰州-J2-213  东梅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 泰州-J2-213  王宇彤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戴炜辰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苗筠杰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(040071—001)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康迪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(040825—001)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吕志阳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7~8周 (2学时)  泰州-J2-213  尹少平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9~12周 (2学时)  泰州-J2-213  东梅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 泰州-J2-213  王宇彤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(042501—001)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苗筠杰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(041035—001)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张良/刘晓丽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泰州-综合楼506-药化药合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戴炜辰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吕志阳/陈璟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 泰州-药学类实验室-1  徐柳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5~7(单),8周 (2学时)  泰州-药学类实验室-1  东梅/肖青青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(2学时)  泰州-药学类实验室-1  王宇彤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制药设备机械基础（含1周金工实习）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药物化学实验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(040524—001)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泰州-综合楼506-药化药合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戴炜辰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药剂学实验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(048040—001)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1~4,9~17周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吕志阳/陈璟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 泰州-药学类实验室-1  徐柳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5~7(单),8周 (1学时)  泰州-药学类实验室-1  东梅/肖青青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9~13周 (1学时)  泰州-药学类实验室-1  王宇彤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临床医学概论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夏骏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制药设备机械基础（含1周金工实习）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