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制药工程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制药201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1~14周</w:t>
      </w:r>
    </w:p>
    <w:bookmarkStart w:id="1" w:name="92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制药工程专业综合实验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潘林梅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制药工程专业综合实验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潘林梅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制药工程专业综合实验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刘永海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潘林梅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制药设备与车间工艺设计（课程设计1周）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李存玉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药事管理学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(040002—001)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