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7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2023-2024-1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第一临床医学院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中医学(全科医学)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全科234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147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李风雷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徐圆圆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徐德国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(010205—003)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李风雷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徐圆圆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徐德国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(010205—003)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李风雷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泰州-操场4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体育1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中国医学史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(020101—007)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付鹏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徐德国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翟双灿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4~5,7~16周 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李澄琦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徐德国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翟双灿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形势与政策(一)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移敏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