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6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2023-2024-1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第一临床医学院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中医学(全科医学)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全科232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46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朱珂璇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李风雷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徐圆圆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翟双灿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朱珂璇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朱珂璇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李风雷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徐圆圆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翟双灿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朱珂璇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付鹏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李风雷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翟双灿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王松云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