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6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翟双灿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中医文化学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(010205—001)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王松云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陈方平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