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1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1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李晓宇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连雅君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连雅君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宋显瑞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宋显瑞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孙永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网络教师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