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全科223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6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李晓宇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连雅君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连雅君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陈立军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陈立军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于小轩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方彭华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陈立军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于小轩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方彭华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豆勇超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网络教师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