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李晓宇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5~7(单),8~9周 (2学时)  泰州-J3-503  李想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泰州-J3-503  卞勉励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 泰州-J3-503  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5~7(单),8~9周 (2学时)  泰州-J3-503  李想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泰州-J3-503  卞勉励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 泰州-J3-503  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