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程硕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5~7(单),8~9周 (2学时)  泰州-J3-505  李想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(2学时)  泰州-J3-505  卞勉励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(2学时)  泰州-J3-505  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程硕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5~7(单),8~9周 (1学时)  泰州-J3-505  李想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 泰州-J3-505  卞勉励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 泰州-J3-505  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周中明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中医方法论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(110014—001)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李晓宇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(021510—001)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程硕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5~7(单),8~9周 (1学时)  泰州-J3-505  李想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10~13周 (1学时)  泰州-J3-505  卞勉励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14~15周 (1学时)  泰州-J3-505  卢健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赵健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大学语文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(020212—001)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连雅君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