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4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4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卢金福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顾震宇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(2学时)  泰州-J2-102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泰州-J2-102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泰州-J2-102  冯哲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(1学时)  泰州-J2-102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泰州-J2-102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泰州-J2-102  冯哲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