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全科212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3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林彬燕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卢金福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顾震宇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叶放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 泰州-J2-102  朱垚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5~7(单),8周 (2学时)  泰州-J2-102  周静汶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 泰州-J2-102  金路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 泰州-J2-102  冯哲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林彬燕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田梦晨/王尊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叶放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 泰州-J2-102  朱垚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5~7(单),8周 (1学时)  泰州-J2-102  周静汶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 泰州-J2-102  金路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 泰州-J2-102  冯哲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康复医学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(050515—002)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田梦晨/王尊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周海燕/刘西强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杨学攀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周海燕/刘西强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周海燕/刘西强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杨学攀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