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全科211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3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卢金福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(030058—001)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顾震宇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(2学时)  泰州-J2-102  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5~7(单),8周 (2学时)  泰州-J2-102  周静汶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(2学时)  泰州-J2-102  金路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(2学时)  泰州-J2-102  冯哲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医学影像学（含超声）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(039013—001)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中医急症学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(031120—001)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叶放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3~4周 (1学时)  泰州-J2-102  朱垚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5~7(单),8周 (1学时)  泰州-J2-102  周静汶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9~10周 (1学时)  泰州-J2-102  金路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11~12周 (1学时)  泰州-J2-102  冯哲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伤寒论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(020805—001)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周海燕/刘西强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林彬燕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(030865—001)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杨学攀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周海燕/刘西强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(041041—001)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林彬燕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周海燕/刘西强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(050646—001)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杨学攀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