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6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2023-2024-1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中医学院·中西医结合学院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中医（定向）232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146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徐仁力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徐仁力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徐长亮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泰州-操场1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李建香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徐长亮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李建香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吴中杰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吴中杰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李建香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付鹏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吴中杰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张佳佳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黄一静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