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徐仁力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(020050—001)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大学信息技术基础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(083012—001)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吴中杰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人体解剖学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(021424—001)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徐德国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中国医学史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医用化学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(021708—001)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徐长亮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