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中医学院·中西医结合学院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6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张东亚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包玉颖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张东亚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包玉颖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陈紫竹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陈立军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秦晴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席蓓莉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泰州-J3-514  赵中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 泰州-J3-514  张秀琴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 泰州-J3-514  严和来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 泰州-J3-514  高玥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泰州-J3-514  吴海英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秦晴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席蓓莉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泰州-J3-514  赵中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 泰州-J3-514  张秀琴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 泰州-J3-514  严和来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 泰州-J3-514  高玥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 泰州-J3-514  吴海英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陈立军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网络教师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