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6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6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医学哲学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(110029—006)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刘振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马晶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医学伦理学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(110809—001)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包玉颖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医疗保险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(010074—001)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秦晴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(2学时)  泰州-J3-514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(2学时)  泰州-J3-514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(2学时)  泰州-J3-514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(2学时)  泰州-J3-514  高玥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(2学时)  泰州-J3-514  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大学英语发展课程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中国近现代史纲要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张薇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(021824—001)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张东亚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医学心理学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(120067—001)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刘娜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2周 (1学时)  泰州-J3-514  赵中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3周 (1学时)  泰州-J3-514  张秀琴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4周 (1学时)  泰州-J3-514  严和来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5周 (1学时)  泰州-J3-514  高玥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7周 (1学时)  泰州-J3-514  吴海英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生物化学与分子生物学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(130037—001)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席蓓莉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