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中医（定向）212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姜宏/韩智涛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白宇/韩智涛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王一凡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蔡云/胡骏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陈昊/董珍珍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王一凡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蔡云/胡骏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张晶晶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喻程郦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陈昊/董珍珍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喻程郦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陈昊/董珍珍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白宇/韩智涛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