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中医学院·中西医结合学院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中医学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中医（定向）211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喻程郦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董珍珍/陈昊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专业英语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(023004—001)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瞿旻晔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(041006—001)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喻程郦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胡骏/蔡云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毛泽东思想和中国特色社会主义理论体系概论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白宇/韩智涛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寄生虫学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董伟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中医养生学概论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(058993—001)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胡骏/蔡云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白宇/韩智涛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白宇/韩智涛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董珍珍/陈昊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王一凡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中医内科学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(030101—001)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针灸学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(050246—001)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董珍珍/陈昊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科研设计与论文写作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(022601—001)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王一凡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诊断学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(031130—001)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习近平新时代中国特色社会主义思想概论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