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孙瑞玲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胡雅婧/John thomas cannon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孙瑞玲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杨丽君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胡雅婧/John thomas cannon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