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2021-2022-2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中医（定向）201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513"/>
        <w:gridCol w:w="1405"/>
        <w:gridCol w:w="1405"/>
        <w:gridCol w:w="1405"/>
        <w:gridCol w:w="1405"/>
        <w:gridCol w:w="540"/>
        <w:gridCol w:w="1299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周晓平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周晓平</w:t>
            </w: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李俊松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李俊松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泰州-田径操场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